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UG - 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8706450" name="94fa3e10-b8b3-11f0-922b-2f8c90c6f11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19611214" name="94fa3e10-b8b3-11f0-922b-2f8c90c6f11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94842239" name="98b99000-b8b3-11f0-922b-2f8c90c6f11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66060972" name="98b99000-b8b3-11f0-922b-2f8c90c6f11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Stube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Asbestschnüre 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97737028" name="99045b00-b8bb-11f0-922b-2f8c90c6f11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2525099" name="99045b00-b8bb-11f0-922b-2f8c90c6f116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98922692" name="9c782500-b8bb-11f0-922b-2f8c90c6f11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17808655" name="9c782500-b8bb-11f0-922b-2f8c90c6f11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Musikzimmer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VM-18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23474814" name="a528c3c0-b8bc-11f0-922b-2f8c90c6f11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48935077" name="a528c3c0-b8bc-11f0-922b-2f8c90c6f116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30714000" name="a990b1c0-b8bc-11f0-922b-2f8c90c6f11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6580384" name="a990b1c0-b8bc-11f0-922b-2f8c90c6f116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Dorfstrasse 14, 9300 Wittenbach</w:t>
          </w:r>
        </w:p>
        <w:p>
          <w:pPr>
            <w:spacing w:before="0" w:after="0"/>
          </w:pPr>
          <w:r>
            <w:t>552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